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6A069" w14:textId="77777777" w:rsidR="00164405" w:rsidRDefault="00543E89">
      <w:pPr>
        <w:jc w:val="center"/>
      </w:pPr>
      <w:r>
        <w:rPr>
          <w:rFonts w:ascii="Times New Roman" w:hAnsi="Times New Roman"/>
          <w:b/>
          <w:color w:val="000000"/>
          <w:sz w:val="24"/>
        </w:rPr>
        <w:t>Data Management Plan (DMP) for Places 1995-Present Dataset</w:t>
      </w:r>
      <w:r>
        <w:rPr>
          <w:rFonts w:ascii="Times New Roman" w:hAnsi="Times New Roman"/>
          <w:color w:val="000000"/>
          <w:sz w:val="24"/>
        </w:rPr>
        <w:br/>
        <w:t>U.S. Department of Commerce (DOC)</w:t>
      </w:r>
      <w:r>
        <w:rPr>
          <w:rFonts w:ascii="Times New Roman" w:hAnsi="Times New Roman"/>
          <w:color w:val="000000"/>
          <w:sz w:val="24"/>
        </w:rPr>
        <w:br/>
        <w:t>United States Census Bureau (USCB),</w:t>
      </w:r>
      <w:r>
        <w:rPr>
          <w:rFonts w:ascii="Times New Roman" w:hAnsi="Times New Roman"/>
          <w:color w:val="000000"/>
          <w:sz w:val="24"/>
        </w:rPr>
        <w:br/>
        <w:t>U.S. Department of Transportation (USDOT)</w:t>
      </w:r>
      <w:r>
        <w:rPr>
          <w:rFonts w:ascii="Times New Roman" w:hAnsi="Times New Roman"/>
          <w:color w:val="000000"/>
          <w:sz w:val="24"/>
        </w:rPr>
        <w:br/>
        <w:t>Bureau of Transportation Statistics (BTS)</w:t>
      </w:r>
      <w:r>
        <w:rPr>
          <w:rFonts w:ascii="Times New Roman" w:hAnsi="Times New Roman"/>
          <w:color w:val="000000"/>
          <w:sz w:val="24"/>
        </w:rPr>
        <w:br/>
        <w:t>2025-05-29</w:t>
      </w:r>
      <w:r>
        <w:rPr>
          <w:rFonts w:ascii="Times New Roman" w:hAnsi="Times New Roman"/>
          <w:color w:val="000000"/>
          <w:sz w:val="24"/>
        </w:rPr>
        <w:br/>
      </w:r>
      <w:r>
        <w:rPr>
          <w:rFonts w:ascii="Times New Roman" w:hAnsi="Times New Roman"/>
          <w:color w:val="000000"/>
          <w:sz w:val="24"/>
        </w:rPr>
        <w:br/>
      </w:r>
      <w:r>
        <w:rPr>
          <w:rFonts w:ascii="Times New Roman" w:hAnsi="Times New Roman"/>
          <w:b/>
          <w:color w:val="000000"/>
          <w:sz w:val="24"/>
        </w:rPr>
        <w:t>Persistent link: Https://doi.org/10.21949/1520805</w:t>
      </w:r>
      <w:r>
        <w:rPr>
          <w:rFonts w:ascii="Times New Roman" w:hAnsi="Times New Roman"/>
          <w:color w:val="000000"/>
          <w:sz w:val="24"/>
        </w:rPr>
        <w:br/>
      </w:r>
    </w:p>
    <w:p w14:paraId="3934AF64" w14:textId="67250C5E" w:rsidR="00164405" w:rsidRDefault="00543E89">
      <w:r>
        <w:rPr>
          <w:rFonts w:ascii="Times New Roman" w:hAnsi="Times New Roman"/>
          <w:b/>
          <w:color w:val="000000"/>
          <w:sz w:val="24"/>
        </w:rPr>
        <w:t>Recommended Citation:</w:t>
      </w:r>
      <w:r>
        <w:rPr>
          <w:rFonts w:ascii="Times New Roman" w:hAnsi="Times New Roman"/>
          <w:color w:val="000000"/>
          <w:sz w:val="24"/>
        </w:rPr>
        <w:br/>
        <w:t xml:space="preserve">U.S. Department of Commerce (DOC), United States Census Bureau (USCB); U.S. Department of Transportation (USDOT), Bureau of Transportation Statistics (BTS) [distributor]. Places 1995-Present [datasets]. Https://doi.org/10.21949/1520805.  </w:t>
      </w:r>
      <w:r>
        <w:rPr>
          <w:rFonts w:ascii="Times New Roman" w:hAnsi="Times New Roman"/>
          <w:color w:val="000000"/>
          <w:sz w:val="24"/>
        </w:rPr>
        <w:br/>
      </w:r>
      <w:r>
        <w:rPr>
          <w:rFonts w:ascii="Times New Roman" w:hAnsi="Times New Roman"/>
          <w:color w:val="000000"/>
          <w:sz w:val="24"/>
        </w:rPr>
        <w:br/>
      </w:r>
      <w:r>
        <w:rPr>
          <w:rFonts w:ascii="Times New Roman" w:hAnsi="Times New Roman"/>
          <w:b/>
          <w:color w:val="000000"/>
          <w:sz w:val="24"/>
        </w:rPr>
        <w:t>Change log:</w:t>
      </w:r>
      <w:r>
        <w:rPr>
          <w:rFonts w:ascii="Times New Roman" w:hAnsi="Times New Roman"/>
          <w:color w:val="000000"/>
          <w:sz w:val="24"/>
        </w:rPr>
        <w:br/>
        <w:t>2021-03-24: Initial DMP written</w:t>
      </w:r>
      <w:r>
        <w:rPr>
          <w:rFonts w:ascii="Times New Roman" w:hAnsi="Times New Roman"/>
          <w:color w:val="000000"/>
          <w:sz w:val="24"/>
        </w:rPr>
        <w:br/>
        <w:t>2025-05-29: Document revised, including dataset description.</w:t>
      </w:r>
      <w:r>
        <w:rPr>
          <w:rFonts w:ascii="Times New Roman" w:hAnsi="Times New Roman"/>
          <w:color w:val="000000"/>
          <w:sz w:val="24"/>
        </w:rPr>
        <w:br/>
      </w:r>
      <w:r>
        <w:rPr>
          <w:rFonts w:ascii="Times New Roman" w:hAnsi="Times New Roman"/>
          <w:color w:val="000000"/>
          <w:sz w:val="24"/>
        </w:rPr>
        <w:br/>
      </w:r>
      <w:r>
        <w:rPr>
          <w:rFonts w:ascii="Times New Roman" w:hAnsi="Times New Roman"/>
          <w:b/>
          <w:color w:val="000000"/>
          <w:sz w:val="24"/>
        </w:rPr>
        <w:t>CONTENTS</w:t>
      </w:r>
      <w:r>
        <w:rPr>
          <w:rFonts w:ascii="Times New Roman" w:hAnsi="Times New Roman"/>
          <w:color w:val="000000"/>
          <w:sz w:val="24"/>
        </w:rPr>
        <w:br/>
        <w:t>0. Dataset and Contact Information</w:t>
      </w:r>
      <w:r>
        <w:rPr>
          <w:rFonts w:ascii="Times New Roman" w:hAnsi="Times New Roman"/>
          <w:color w:val="000000"/>
          <w:sz w:val="24"/>
        </w:rPr>
        <w:br/>
        <w:t>1. Data Description</w:t>
      </w:r>
      <w:r>
        <w:rPr>
          <w:rFonts w:ascii="Times New Roman" w:hAnsi="Times New Roman"/>
          <w:color w:val="000000"/>
          <w:sz w:val="24"/>
        </w:rPr>
        <w:br/>
        <w:t>2. Standards Employed</w:t>
      </w:r>
      <w:r>
        <w:rPr>
          <w:rFonts w:ascii="Times New Roman" w:hAnsi="Times New Roman"/>
          <w:color w:val="000000"/>
          <w:sz w:val="24"/>
        </w:rPr>
        <w:br/>
        <w:t>3. Access Policies</w:t>
      </w:r>
      <w:r>
        <w:rPr>
          <w:rFonts w:ascii="Times New Roman" w:hAnsi="Times New Roman"/>
          <w:color w:val="000000"/>
          <w:sz w:val="24"/>
        </w:rPr>
        <w:br/>
        <w:t xml:space="preserve">4. Re-Use, Redistribution, and Derivative Products Policies </w:t>
      </w:r>
      <w:r>
        <w:rPr>
          <w:rFonts w:ascii="Times New Roman" w:hAnsi="Times New Roman"/>
          <w:color w:val="000000"/>
          <w:sz w:val="24"/>
        </w:rPr>
        <w:br/>
        <w:t>5. Archiving and Preservation Plans</w:t>
      </w:r>
      <w:r>
        <w:rPr>
          <w:rFonts w:ascii="Times New Roman" w:hAnsi="Times New Roman"/>
          <w:color w:val="000000"/>
          <w:sz w:val="24"/>
        </w:rPr>
        <w:br/>
        <w:t>6. Policies Affecting this Data Management Plan</w:t>
      </w:r>
      <w:r>
        <w:rPr>
          <w:rFonts w:ascii="Times New Roman" w:hAnsi="Times New Roman"/>
          <w:color w:val="000000"/>
          <w:sz w:val="24"/>
        </w:rPr>
        <w:br/>
      </w:r>
      <w:r>
        <w:rPr>
          <w:rFonts w:ascii="Times New Roman" w:hAnsi="Times New Roman"/>
          <w:color w:val="000000"/>
          <w:sz w:val="24"/>
        </w:rPr>
        <w:br/>
      </w:r>
      <w:r>
        <w:rPr>
          <w:rFonts w:ascii="Times New Roman" w:hAnsi="Times New Roman"/>
          <w:b/>
          <w:color w:val="000000"/>
          <w:sz w:val="24"/>
        </w:rPr>
        <w:t>0. Dataset and Contact Information</w:t>
      </w:r>
      <w:r>
        <w:rPr>
          <w:rFonts w:ascii="Times New Roman" w:hAnsi="Times New Roman"/>
          <w:color w:val="000000"/>
          <w:sz w:val="24"/>
        </w:rPr>
        <w:br/>
        <w:t>Title of Dataset: Places 1995-Present Dataset</w:t>
      </w:r>
      <w:r>
        <w:rPr>
          <w:rFonts w:ascii="Times New Roman" w:hAnsi="Times New Roman"/>
          <w:color w:val="000000"/>
          <w:sz w:val="24"/>
        </w:rPr>
        <w:br/>
        <w:t>URL: Https://doi.org/10.21949/1520805</w:t>
      </w:r>
      <w:r>
        <w:rPr>
          <w:rFonts w:ascii="Times New Roman" w:hAnsi="Times New Roman"/>
          <w:color w:val="000000"/>
          <w:sz w:val="24"/>
        </w:rPr>
        <w:br/>
        <w:t>This is an ☐ initial DMP or a ☒ revised DMP.</w:t>
      </w:r>
      <w:r>
        <w:rPr>
          <w:rFonts w:ascii="Times New Roman" w:hAnsi="Times New Roman"/>
          <w:color w:val="000000"/>
          <w:sz w:val="24"/>
        </w:rPr>
        <w:br/>
      </w:r>
      <w:r>
        <w:rPr>
          <w:rFonts w:ascii="Times New Roman" w:hAnsi="Times New Roman"/>
          <w:color w:val="000000"/>
          <w:sz w:val="24"/>
        </w:rPr>
        <w:br/>
        <w:t xml:space="preserve"> Organizational Contact Information</w:t>
      </w:r>
      <w:r>
        <w:rPr>
          <w:rFonts w:ascii="Times New Roman" w:hAnsi="Times New Roman"/>
          <w:color w:val="000000"/>
          <w:sz w:val="24"/>
        </w:rPr>
        <w:br/>
        <w:t xml:space="preserve">      Institution: U.S. Department of Commerce (DOC), United States Census Bureau (USCB)</w:t>
      </w:r>
      <w:r>
        <w:rPr>
          <w:rFonts w:ascii="Times New Roman" w:hAnsi="Times New Roman"/>
          <w:color w:val="000000"/>
          <w:sz w:val="24"/>
        </w:rPr>
        <w:br/>
        <w:t xml:space="preserve">      Address: 4600 Silver Hill Rd., Washington D.C. 20233</w:t>
      </w:r>
      <w:r>
        <w:rPr>
          <w:rFonts w:ascii="Times New Roman" w:hAnsi="Times New Roman"/>
          <w:color w:val="000000"/>
          <w:sz w:val="24"/>
        </w:rPr>
        <w:br/>
        <w:t xml:space="preserve">      Contact: geo.bas@census.gov/geo.geography@census.gov</w:t>
      </w:r>
      <w:r>
        <w:rPr>
          <w:rFonts w:ascii="Times New Roman" w:hAnsi="Times New Roman"/>
          <w:color w:val="000000"/>
          <w:sz w:val="24"/>
        </w:rPr>
        <w:br/>
      </w:r>
      <w:r>
        <w:rPr>
          <w:rFonts w:ascii="Times New Roman" w:hAnsi="Times New Roman"/>
          <w:color w:val="000000"/>
          <w:sz w:val="24"/>
        </w:rPr>
        <w:br/>
        <w:t>Data Distributor Contact Information</w:t>
      </w:r>
      <w:r>
        <w:rPr>
          <w:rFonts w:ascii="Times New Roman" w:hAnsi="Times New Roman"/>
          <w:color w:val="000000"/>
          <w:sz w:val="24"/>
        </w:rPr>
        <w:br/>
        <w:t xml:space="preserve">       Name: National Transportation Atlas Database (NTAD)</w:t>
      </w:r>
      <w:r>
        <w:rPr>
          <w:rFonts w:ascii="Times New Roman" w:hAnsi="Times New Roman"/>
          <w:color w:val="000000"/>
          <w:sz w:val="24"/>
        </w:rPr>
        <w:br/>
        <w:t xml:space="preserve">       Institution: U.S. Department of Transportation, Bureau of Transportation Statistics (BTS)</w:t>
      </w:r>
      <w:r>
        <w:rPr>
          <w:rFonts w:ascii="Times New Roman" w:hAnsi="Times New Roman"/>
          <w:color w:val="000000"/>
          <w:sz w:val="24"/>
        </w:rPr>
        <w:br/>
        <w:t xml:space="preserve">       Address: 1200 New Jersey Ave. SE, Washington D.C. 20590</w:t>
      </w:r>
      <w:r>
        <w:rPr>
          <w:rFonts w:ascii="Times New Roman" w:hAnsi="Times New Roman"/>
          <w:color w:val="000000"/>
          <w:sz w:val="24"/>
        </w:rPr>
        <w:br/>
        <w:t xml:space="preserve">       Email: ntad@dot.gov</w:t>
      </w:r>
      <w:r>
        <w:rPr>
          <w:rFonts w:ascii="Times New Roman" w:hAnsi="Times New Roman"/>
          <w:color w:val="000000"/>
          <w:sz w:val="24"/>
        </w:rPr>
        <w:br/>
      </w:r>
      <w:r>
        <w:rPr>
          <w:rFonts w:ascii="Times New Roman" w:hAnsi="Times New Roman"/>
          <w:color w:val="000000"/>
          <w:sz w:val="24"/>
        </w:rPr>
        <w:br/>
      </w:r>
      <w:r>
        <w:rPr>
          <w:rFonts w:ascii="Times New Roman" w:hAnsi="Times New Roman"/>
          <w:b/>
          <w:color w:val="000000"/>
          <w:sz w:val="24"/>
        </w:rPr>
        <w:t>1. Data Description:</w:t>
      </w:r>
      <w:r>
        <w:rPr>
          <w:rFonts w:ascii="Times New Roman" w:hAnsi="Times New Roman"/>
          <w:color w:val="000000"/>
          <w:sz w:val="24"/>
        </w:rPr>
        <w:br/>
      </w:r>
      <w:r>
        <w:rPr>
          <w:rFonts w:ascii="Times New Roman" w:hAnsi="Times New Roman"/>
          <w:color w:val="000000"/>
          <w:sz w:val="24"/>
        </w:rPr>
        <w:lastRenderedPageBreak/>
        <w:t>The Places 1995-Present dataset</w:t>
      </w:r>
      <w:r w:rsidR="00FF09F5">
        <w:rPr>
          <w:rFonts w:ascii="Times New Roman" w:hAnsi="Times New Roman"/>
          <w:color w:val="000000"/>
          <w:sz w:val="24"/>
        </w:rPr>
        <w:t>, formerly known as Populated Places,</w:t>
      </w:r>
      <w:r>
        <w:rPr>
          <w:rFonts w:ascii="Times New Roman" w:hAnsi="Times New Roman"/>
          <w:color w:val="000000"/>
          <w:sz w:val="24"/>
        </w:rPr>
        <w:t xml:space="preserve"> is from the United States Census Bureau (USCB), and is part of the U.S. Department of Transportation (USDOT)/Bureau of Transportation Statistics’ (BTS's) National Transportation Atlas Database (NTAD). This resource is a member of a series. The TIGER/Line shapefiles and related database files (.dbf) are an extract of selected geographic and cartographic information from the U.S. Census Bureau's Master Address File / Topologically Integrated Geographic Encoding and Referencing (MAF/TIGER) Database (MTDB). The MTDB represents a seamless national file with no overlaps or gaps between parts, however, each TIGER/Line shapefile is designed to stand alone as an independent data set, or they can be combined to cover the entire nation. The TIGER/Line shapefiles include both incorporated places (legal entities) and census designated places or CDPs (statistical entities). An incorporated place is established to provide governmental functions for a concentration of people as opposed to a minor civil division (MCD), which generally is created to provide services or administer an area without regard, necessarily, to population. Places always nest within a state, but may extend across county and county subdivision boundaries. An incorporated place usually is a city, town, village, or borough, but can have other legal descriptions. CDPs are delineated for the decennial census as the statistical counterparts of incorporated places. CDPs are delineated to provide data for settled concentrations of population that are identifiable by name, but are not legally incorporated under the laws of the state in which they are located. The boundaries for CDPs often are defined in partnership with state, local, and/or tribal officials and usually coincide with visible features or the boundary of an adjacent incorporated place or another legal entity. CDP boundaries often change from one decennial census to the next with changes in the settlement pattern and development; a CDP with the same name as in an earlier census does not necessarily have the same boundary. The only population/housing size requirement for CDPs is that they must contain some housing and population. The boundaries of all CDPs were delineated as part of the Census Bureau's Participant Statistical Areas Program (PSAP) for the Census, but some CDPs were added or updated through the BAS as well.</w:t>
      </w:r>
      <w:r>
        <w:rPr>
          <w:rFonts w:ascii="Times New Roman" w:hAnsi="Times New Roman"/>
          <w:color w:val="000000"/>
          <w:sz w:val="24"/>
        </w:rPr>
        <w:br/>
      </w:r>
      <w:r>
        <w:rPr>
          <w:rFonts w:ascii="Times New Roman" w:hAnsi="Times New Roman"/>
          <w:color w:val="000000"/>
          <w:sz w:val="24"/>
        </w:rPr>
        <w:br/>
      </w:r>
      <w:r>
        <w:rPr>
          <w:rFonts w:ascii="Times New Roman" w:hAnsi="Times New Roman"/>
          <w:b/>
          <w:color w:val="000000"/>
          <w:sz w:val="24"/>
        </w:rPr>
        <w:t>2. Standards Employed:</w:t>
      </w:r>
      <w:r>
        <w:rPr>
          <w:rFonts w:ascii="Times New Roman" w:hAnsi="Times New Roman"/>
          <w:color w:val="000000"/>
          <w:sz w:val="24"/>
        </w:rPr>
        <w:br/>
        <w:t xml:space="preserve">The data files collected here are saved in the ubiquitous and common geospatial shapefile (.shp) and file geodatabase (.gdb) formats. </w:t>
      </w:r>
      <w:r>
        <w:rPr>
          <w:rFonts w:ascii="Times New Roman" w:hAnsi="Times New Roman"/>
          <w:color w:val="000000"/>
          <w:sz w:val="24"/>
        </w:rPr>
        <w:br/>
        <w:t>As the files created for this ingest were migrations from the original format in a SQL geodatabase, each data file name includes a date stamp indicating when the data in the shapefile was from.</w:t>
      </w:r>
      <w:r>
        <w:rPr>
          <w:rFonts w:ascii="Times New Roman" w:hAnsi="Times New Roman"/>
          <w:color w:val="000000"/>
          <w:sz w:val="24"/>
        </w:rPr>
        <w:br/>
        <w:t xml:space="preserve">Documentation will include this data management plan, and the metadata and readme files created in 2021. Documentation will also include the shapefiles, data dictionary, and relevant supporting files created alongside the data from 1995-Present. </w:t>
      </w:r>
      <w:r>
        <w:rPr>
          <w:rFonts w:ascii="Times New Roman" w:hAnsi="Times New Roman"/>
          <w:color w:val="000000"/>
          <w:sz w:val="24"/>
        </w:rPr>
        <w:br/>
        <w:t>A Project Open Data Version 1.1 .xml metadata file will be created to describe the archival location of this data, and that .xml file will be uploaded to data.gov and transportation.data.gov</w:t>
      </w:r>
      <w:r>
        <w:rPr>
          <w:rFonts w:ascii="Times New Roman" w:hAnsi="Times New Roman"/>
          <w:color w:val="000000"/>
          <w:sz w:val="24"/>
        </w:rPr>
        <w:br/>
        <w:t>Necessary software tools: The file formats found in the zip files include: .txt files which can be opened using any text editor; .dbf files, which can be opened with Microsoft Excel; shapefiles (.shp, .shx, and .dbf) which can be opened with any GIS software program; and .pdf files which can be opened with PDF readers.</w:t>
      </w:r>
      <w:r>
        <w:rPr>
          <w:rFonts w:ascii="Times New Roman" w:hAnsi="Times New Roman"/>
          <w:color w:val="000000"/>
          <w:sz w:val="24"/>
        </w:rPr>
        <w:br/>
      </w:r>
      <w:r>
        <w:rPr>
          <w:rFonts w:ascii="Times New Roman" w:hAnsi="Times New Roman"/>
          <w:color w:val="000000"/>
          <w:sz w:val="24"/>
        </w:rPr>
        <w:br/>
      </w:r>
      <w:r>
        <w:rPr>
          <w:rFonts w:ascii="Times New Roman" w:hAnsi="Times New Roman"/>
          <w:b/>
          <w:color w:val="000000"/>
          <w:sz w:val="24"/>
        </w:rPr>
        <w:t>3. Access Policies:</w:t>
      </w:r>
      <w:r>
        <w:rPr>
          <w:rFonts w:ascii="Times New Roman" w:hAnsi="Times New Roman"/>
          <w:color w:val="000000"/>
          <w:sz w:val="24"/>
        </w:rPr>
        <w:br/>
        <w:t>These data files are in the public domain, and can be shared without restriction. The data files contain no sensitive information.</w:t>
      </w:r>
      <w:r>
        <w:rPr>
          <w:rFonts w:ascii="Times New Roman" w:hAnsi="Times New Roman"/>
          <w:color w:val="000000"/>
          <w:sz w:val="24"/>
        </w:rPr>
        <w:br/>
      </w:r>
      <w:r>
        <w:rPr>
          <w:rFonts w:ascii="Times New Roman" w:hAnsi="Times New Roman"/>
          <w:color w:val="000000"/>
          <w:sz w:val="24"/>
        </w:rPr>
        <w:br/>
      </w:r>
      <w:r>
        <w:rPr>
          <w:rFonts w:ascii="Times New Roman" w:hAnsi="Times New Roman"/>
          <w:b/>
          <w:color w:val="000000"/>
          <w:sz w:val="24"/>
        </w:rPr>
        <w:t>4. Re-Use, Redistribution, and Derivative Products Policies:</w:t>
      </w:r>
      <w:r>
        <w:rPr>
          <w:rFonts w:ascii="Times New Roman" w:hAnsi="Times New Roman"/>
          <w:color w:val="000000"/>
          <w:sz w:val="24"/>
        </w:rPr>
        <w:br/>
        <w:t xml:space="preserve">These data are managed by the Bureau of Transportation Statistics. The data are in the public domain, and may be re-used without restriction. </w:t>
      </w:r>
      <w:r>
        <w:rPr>
          <w:rFonts w:ascii="Times New Roman" w:hAnsi="Times New Roman"/>
          <w:color w:val="000000"/>
          <w:sz w:val="24"/>
        </w:rPr>
        <w:br/>
      </w:r>
      <w:r>
        <w:rPr>
          <w:rFonts w:ascii="Times New Roman" w:hAnsi="Times New Roman"/>
          <w:color w:val="000000"/>
          <w:sz w:val="24"/>
        </w:rPr>
        <w:lastRenderedPageBreak/>
        <w:t>Citation of the data is appreciated. Please use the following recommended citation:</w:t>
      </w:r>
      <w:r>
        <w:rPr>
          <w:rFonts w:ascii="Times New Roman" w:hAnsi="Times New Roman"/>
          <w:color w:val="000000"/>
          <w:sz w:val="24"/>
        </w:rPr>
        <w:br/>
        <w:t>U.S. Department of Commerce (DOC), United States Census Bureau (USCB); U.S. Department of Transportation, Bureau of Transportation Statistics (BTS) [distributor]. Places 1995-Present [datasets]. Https://doi.org/10.21949/1520805</w:t>
      </w:r>
      <w:r>
        <w:rPr>
          <w:rFonts w:ascii="Times New Roman" w:hAnsi="Times New Roman"/>
          <w:color w:val="000000"/>
          <w:sz w:val="24"/>
        </w:rPr>
        <w:br/>
      </w:r>
      <w:r>
        <w:rPr>
          <w:rFonts w:ascii="Times New Roman" w:hAnsi="Times New Roman"/>
          <w:color w:val="000000"/>
          <w:sz w:val="24"/>
        </w:rPr>
        <w:br/>
      </w:r>
      <w:r>
        <w:rPr>
          <w:rFonts w:ascii="Times New Roman" w:hAnsi="Times New Roman"/>
          <w:b/>
          <w:color w:val="000000"/>
          <w:sz w:val="24"/>
        </w:rPr>
        <w:t>5. Archiving and Preservation Plans:</w:t>
      </w:r>
      <w:r>
        <w:rPr>
          <w:rFonts w:ascii="Times New Roman" w:hAnsi="Times New Roman"/>
          <w:color w:val="000000"/>
          <w:sz w:val="24"/>
        </w:rPr>
        <w:br/>
        <w:t xml:space="preserve">The dataset will be archived in the National Transportation Library Repository and Open Science Access Portal (ROSA P). Prior to archiving, the data are stored on the secured BTS networks and drives, which are backed up nightly. The US DOT systems are secured from outside users and backed up daily. </w:t>
      </w:r>
      <w:r>
        <w:rPr>
          <w:rFonts w:ascii="Times New Roman" w:hAnsi="Times New Roman"/>
          <w:color w:val="000000"/>
          <w:sz w:val="24"/>
        </w:rPr>
        <w:br/>
      </w:r>
      <w:r>
        <w:rPr>
          <w:rFonts w:ascii="Times New Roman" w:hAnsi="Times New Roman"/>
          <w:color w:val="000000"/>
          <w:sz w:val="24"/>
        </w:rPr>
        <w:br/>
        <w:t xml:space="preserve">Files in ROSA P are backed up in NTL drives at US DOT, daily; at the Centers for Disease Control, the repository managing facility, daily; and in Amazon Web Service Cloud servers in Virginia and Oregon daily. </w:t>
      </w:r>
      <w:r>
        <w:rPr>
          <w:rFonts w:ascii="Times New Roman" w:hAnsi="Times New Roman"/>
          <w:color w:val="000000"/>
          <w:sz w:val="24"/>
        </w:rPr>
        <w:br/>
      </w:r>
      <w:r>
        <w:rPr>
          <w:rFonts w:ascii="Times New Roman" w:hAnsi="Times New Roman"/>
          <w:color w:val="000000"/>
          <w:sz w:val="24"/>
        </w:rPr>
        <w:br/>
        <w:t>The dataset will be retained in perpetuity.</w:t>
      </w:r>
      <w:r>
        <w:rPr>
          <w:rFonts w:ascii="Times New Roman" w:hAnsi="Times New Roman"/>
          <w:color w:val="000000"/>
          <w:sz w:val="24"/>
        </w:rPr>
        <w:br/>
      </w:r>
      <w:r>
        <w:rPr>
          <w:rFonts w:ascii="Times New Roman" w:hAnsi="Times New Roman"/>
          <w:color w:val="000000"/>
          <w:sz w:val="24"/>
        </w:rPr>
        <w:br/>
        <w:t>NTL staff will mint persistent Digital Object Identifiers (DOIs) for each dataset stored in ROSA P. These DOIs will be associated with dataset documentation as soon as they become available for use.</w:t>
      </w:r>
      <w:r>
        <w:rPr>
          <w:rFonts w:ascii="Times New Roman" w:hAnsi="Times New Roman"/>
          <w:color w:val="000000"/>
          <w:sz w:val="24"/>
        </w:rPr>
        <w:br/>
      </w:r>
      <w:r>
        <w:rPr>
          <w:rFonts w:ascii="Times New Roman" w:hAnsi="Times New Roman"/>
          <w:color w:val="000000"/>
          <w:sz w:val="24"/>
        </w:rPr>
        <w:br/>
        <w:t xml:space="preserve">The DOIs associated with this dataset include: Https://doi.org/10.21949/1520805 </w:t>
      </w:r>
      <w:r>
        <w:rPr>
          <w:rFonts w:ascii="Times New Roman" w:hAnsi="Times New Roman"/>
          <w:color w:val="000000"/>
          <w:sz w:val="24"/>
        </w:rPr>
        <w:br/>
      </w:r>
      <w:r>
        <w:rPr>
          <w:rFonts w:ascii="Times New Roman" w:hAnsi="Times New Roman"/>
          <w:color w:val="000000"/>
          <w:sz w:val="24"/>
        </w:rPr>
        <w:br/>
        <w:t>The assigned DOI resolves to the repository landing page for the “Places 1995-Present” dataset, so that users may locate associated metadata and supporting files.</w:t>
      </w:r>
      <w:r>
        <w:rPr>
          <w:rFonts w:ascii="Times New Roman" w:hAnsi="Times New Roman"/>
          <w:color w:val="000000"/>
          <w:sz w:val="24"/>
        </w:rPr>
        <w:br/>
      </w:r>
      <w:r>
        <w:rPr>
          <w:rFonts w:ascii="Times New Roman" w:hAnsi="Times New Roman"/>
          <w:color w:val="000000"/>
          <w:sz w:val="24"/>
        </w:rPr>
        <w:br/>
        <w:t xml:space="preserve">ROSA P meets all the criteria outlined on the “Guidelines for Evaluating Repositories for Conformance with the DOT Public Access Plan” page: https://ntl.bts.gov/publicaccess/evaluatingrepositories.html </w:t>
      </w:r>
      <w:r>
        <w:rPr>
          <w:rFonts w:ascii="Times New Roman" w:hAnsi="Times New Roman"/>
          <w:color w:val="000000"/>
          <w:sz w:val="24"/>
        </w:rPr>
        <w:br/>
      </w:r>
      <w:r>
        <w:rPr>
          <w:rFonts w:ascii="Times New Roman" w:hAnsi="Times New Roman"/>
          <w:color w:val="000000"/>
          <w:sz w:val="24"/>
        </w:rPr>
        <w:br/>
      </w:r>
      <w:r>
        <w:rPr>
          <w:rFonts w:ascii="Times New Roman" w:hAnsi="Times New Roman"/>
          <w:b/>
          <w:color w:val="000000"/>
          <w:sz w:val="24"/>
        </w:rPr>
        <w:t>6. Policies Affecting this Data Management Plan</w:t>
      </w:r>
      <w:r>
        <w:rPr>
          <w:rFonts w:ascii="Times New Roman" w:hAnsi="Times New Roman"/>
          <w:color w:val="000000"/>
          <w:sz w:val="24"/>
        </w:rPr>
        <w:br/>
        <w:t>This document was created to meet the requirements enumerated in the U.S. Department of Transportation's Plan to Increase Public Access to the Results of Federally-Funded Scientific Research' Version 1.1 &lt;&lt; https://doi.org/10.21949/1520559 &gt;&gt; and guidelines suggested by the DOT Public Access website &lt;&lt; https://doi.org/10.21949/1503647 &gt;&gt;, in effect and current as of December 03, 2020.</w:t>
      </w:r>
    </w:p>
    <w:sectPr w:rsidR="00164405" w:rsidSect="00543E8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750688923">
    <w:abstractNumId w:val="8"/>
  </w:num>
  <w:num w:numId="2" w16cid:durableId="398214599">
    <w:abstractNumId w:val="6"/>
  </w:num>
  <w:num w:numId="3" w16cid:durableId="998656794">
    <w:abstractNumId w:val="5"/>
  </w:num>
  <w:num w:numId="4" w16cid:durableId="2041543205">
    <w:abstractNumId w:val="4"/>
  </w:num>
  <w:num w:numId="5" w16cid:durableId="960499719">
    <w:abstractNumId w:val="7"/>
  </w:num>
  <w:num w:numId="6" w16cid:durableId="1301037488">
    <w:abstractNumId w:val="3"/>
  </w:num>
  <w:num w:numId="7" w16cid:durableId="506285694">
    <w:abstractNumId w:val="2"/>
  </w:num>
  <w:num w:numId="8" w16cid:durableId="1910069128">
    <w:abstractNumId w:val="1"/>
  </w:num>
  <w:num w:numId="9" w16cid:durableId="18077457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64405"/>
    <w:rsid w:val="0029639D"/>
    <w:rsid w:val="00326F90"/>
    <w:rsid w:val="00543E89"/>
    <w:rsid w:val="00AA1D8D"/>
    <w:rsid w:val="00B47730"/>
    <w:rsid w:val="00CB0664"/>
    <w:rsid w:val="00FC693F"/>
    <w:rsid w:val="00FF09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62155A"/>
  <w14:defaultImageDpi w14:val="300"/>
  <w15:docId w15:val="{D189206E-FEC0-47EB-A93E-DEE44FC8C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1121</Words>
  <Characters>6393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7500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Ogden, Mitchell CTR (OST)</cp:lastModifiedBy>
  <cp:revision>3</cp:revision>
  <dcterms:created xsi:type="dcterms:W3CDTF">2013-12-23T23:15:00Z</dcterms:created>
  <dcterms:modified xsi:type="dcterms:W3CDTF">2025-05-30T19:12:00Z</dcterms:modified>
  <cp:category/>
</cp:coreProperties>
</file>